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A7371" w14:textId="583AF15D" w:rsidR="007166CE" w:rsidRDefault="004A487C" w:rsidP="0031454C">
      <w:pPr>
        <w:pStyle w:val="berschrift1"/>
        <w:rPr>
          <w:b w:val="0"/>
          <w:bCs w:val="0"/>
          <w:sz w:val="32"/>
          <w:szCs w:val="32"/>
        </w:rPr>
      </w:pPr>
      <w:r>
        <w:rPr>
          <w:b w:val="0"/>
          <w:bCs w:val="0"/>
          <w:noProof/>
          <w:sz w:val="32"/>
          <w:szCs w:val="32"/>
        </w:rPr>
        <w:drawing>
          <wp:inline distT="0" distB="0" distL="0" distR="0" wp14:anchorId="684A6203" wp14:editId="7F4360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03B99EF" w14:textId="77777777" w:rsidR="007166CE" w:rsidRDefault="007166CE" w:rsidP="007166CE">
      <w:pPr>
        <w:pStyle w:val="berschrift1"/>
      </w:pPr>
      <w:r>
        <w:br w:type="page"/>
      </w:r>
      <w:r>
        <w:lastRenderedPageBreak/>
        <w:t>Vorwort</w:t>
      </w:r>
    </w:p>
    <w:p w14:paraId="098D1E2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CB483E" w14:textId="77777777" w:rsidR="007E1779" w:rsidRDefault="008D7463" w:rsidP="007166CE">
      <w:r>
        <w:t xml:space="preserve">Dieses Jahr hat uns allen eine Menge abverlangt – doch Gott hat uns hindurchgetragen. </w:t>
      </w:r>
    </w:p>
    <w:p w14:paraId="629F34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0B1CA79" w14:textId="77777777" w:rsidR="007E1779" w:rsidRDefault="007E1779" w:rsidP="007166CE">
      <w:r>
        <w:t>Vielleicht hat aber auch der eine oder die andere Lust, mitzumachen und neue Bücher zu erstellen – sprecht mich einfach an.</w:t>
      </w:r>
    </w:p>
    <w:p w14:paraId="0FB13E54" w14:textId="77777777" w:rsidR="007166CE" w:rsidRDefault="007166CE" w:rsidP="007166CE">
      <w:r>
        <w:t>Euch allen wünsche ich Gottes reichen Segen und dass Ihr für Euch interessante Texte hier findet. Für Anregungen bin ich immer dankbar.</w:t>
      </w:r>
    </w:p>
    <w:p w14:paraId="1DB0E31A" w14:textId="77777777" w:rsidR="007166CE" w:rsidRDefault="007166CE" w:rsidP="007166CE">
      <w:r>
        <w:t>Gruß &amp; Segen,</w:t>
      </w:r>
    </w:p>
    <w:p w14:paraId="260513F8" w14:textId="77777777" w:rsidR="007166CE" w:rsidRDefault="007166CE" w:rsidP="007166CE">
      <w:r>
        <w:t>Andreas</w:t>
      </w:r>
    </w:p>
    <w:p w14:paraId="2BDBDB6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044550" w14:textId="77777777" w:rsidR="00400F13" w:rsidRDefault="00400F13" w:rsidP="00400F13">
      <w:pPr>
        <w:pStyle w:val="berschrift1"/>
        <w:rPr>
          <w:sz w:val="48"/>
        </w:rPr>
      </w:pPr>
      <w:r>
        <w:t>Waldenser - Die edle Lehre (La Nobla leyçon)</w:t>
      </w:r>
    </w:p>
    <w:p w14:paraId="47E3D5C5" w14:textId="77777777" w:rsidR="00400F13" w:rsidRDefault="00400F13" w:rsidP="00400F13">
      <w:pPr>
        <w:pStyle w:val="StandardWeb"/>
      </w:pPr>
      <w:r>
        <w:t>O Brüder, vernehmet eine edle Lehre:</w:t>
      </w:r>
      <w:r>
        <w:br/>
        <w:t>Oft müssen wir wachen und im Gebet verharren,</w:t>
      </w:r>
      <w:r>
        <w:br/>
        <w:t>denn wir sehen, daß diese Welt dem Falle nahe ist;</w:t>
      </w:r>
      <w:r>
        <w:br/>
        <w:t>gar sorgsam müßten wir sein gute Werke zu thun,</w:t>
      </w:r>
      <w:r>
        <w:br/>
        <w:t>denn wir sehen diese Welt dem Ende nahen.</w:t>
      </w:r>
      <w:r>
        <w:br/>
        <w:t>Wohl sind tausend und hundert Jahre vollkommen verflossen,</w:t>
      </w:r>
      <w:r>
        <w:br/>
        <w:t>seit die Stunde geschrieben ward, wo wir in der letzten Zeis sind;</w:t>
      </w:r>
      <w:r>
        <w:br/>
        <w:t>wenig dürften wir der Begier nachhangen, denn wir sind im Reste (der Zeit).</w:t>
      </w:r>
      <w:r>
        <w:br/>
        <w:t>Jeden Tag sehen wir die Zeichen in Erfüllung gehen,</w:t>
      </w:r>
      <w:r>
        <w:br/>
        <w:t>den Wachsthum des Bösen und die Verminderung des Guten.</w:t>
      </w:r>
      <w:r>
        <w:br/>
        <w:t>Das sind die Gefahren, welche die Schrift sagt:</w:t>
      </w:r>
      <w:r>
        <w:br/>
        <w:t>das Evangelium erwähnt es, und Sanct Paulus ebenfalls,</w:t>
      </w:r>
      <w:r>
        <w:br/>
        <w:t>daß kein Mensch, welcher lebt, sein Ende wissen kann;</w:t>
      </w:r>
      <w:r>
        <w:br/>
        <w:t>deshalb müssen wir mehr in Furcht sein, weil wir nicht sicher sind</w:t>
      </w:r>
      <w:r>
        <w:br/>
        <w:t>ob der Tod uns heute oder morgen erreichen wird.</w:t>
      </w:r>
      <w:r>
        <w:br/>
        <w:t>Aber wann Jesus kommen wird am Tage des Gerichts,</w:t>
      </w:r>
      <w:r>
        <w:br/>
        <w:t>wird ein jeder vollständig Lohn empfangen,</w:t>
      </w:r>
      <w:r>
        <w:br/>
        <w:t>sowohl diejenigen, die wir übel gethan, als die wir Gutes gethan haben werden.</w:t>
      </w:r>
      <w:r>
        <w:br/>
        <w:t>Aber die Schrift sagt, und wir müssen es glauben,</w:t>
      </w:r>
      <w:r>
        <w:br/>
        <w:t>daß wir, alle Menschen der Welt, zwei Wegen folgen werden:</w:t>
      </w:r>
      <w:r>
        <w:br/>
        <w:t>die Guten werden wir zur Herrlichkeit, und die Bösen zur Pein eingehen.</w:t>
      </w:r>
      <w:r>
        <w:br/>
        <w:t>Aber der, welcher nicht glauben will an diese Theilung,</w:t>
      </w:r>
      <w:r>
        <w:br/>
        <w:t>betrachte die Schrift vom ersten Anfange an,</w:t>
      </w:r>
      <w:r>
        <w:br/>
        <w:t>seit Adam geschaffen wurde, bis zur gegenwärtigen Zeit;</w:t>
      </w:r>
      <w:r>
        <w:br/>
        <w:t>dort wird er finden können, wenn er Einsicht haben wird,</w:t>
      </w:r>
      <w:r>
        <w:br/>
        <w:t>daß die Geretteten wenige sind, wenn man den Rest betrachtet.</w:t>
      </w:r>
      <w:r>
        <w:br/>
        <w:t xml:space="preserve">Aber jedermann, welcher wohl thun will, - </w:t>
      </w:r>
      <w:r>
        <w:br/>
        <w:t>der Name Gottes des Vaters muß im Beginne sein,</w:t>
      </w:r>
      <w:r>
        <w:br/>
        <w:t>und (er muß) seinen glorreichen theuren Sohn zu Hülfe rufen,</w:t>
      </w:r>
      <w:r>
        <w:br/>
        <w:t>den Sohn der heiligen Maria,</w:t>
      </w:r>
      <w:r>
        <w:br/>
        <w:t>und den heiligen Geist, daß er uns den guten Weg verleihe.</w:t>
      </w:r>
      <w:r>
        <w:br/>
        <w:t>Diese Drei, die heilige Dreieinigkeit,</w:t>
      </w:r>
      <w:r>
        <w:br/>
        <w:t>müssen wie ein Gott angebetet werden,</w:t>
      </w:r>
      <w:r>
        <w:br/>
        <w:t xml:space="preserve">voll aller Weisheit und aller Macht und aller Güte. </w:t>
      </w:r>
    </w:p>
    <w:p w14:paraId="0A8CB9E4" w14:textId="77777777" w:rsidR="00400F13" w:rsidRDefault="00400F13" w:rsidP="00400F13">
      <w:pPr>
        <w:pStyle w:val="StandardWeb"/>
      </w:pPr>
      <w:r>
        <w:t>Diesen müssen wir oft bitten und anflehen,</w:t>
      </w:r>
      <w:r>
        <w:br/>
        <w:t>daß er uns Stärke gegen den Feind verleihe,</w:t>
      </w:r>
      <w:r>
        <w:br/>
        <w:t>damit wir ihn vor unserem Ende besiegen können,</w:t>
      </w:r>
      <w:r>
        <w:br/>
        <w:t>das heißt, die Welt und den Teufel und das Fleisch,</w:t>
      </w:r>
      <w:r>
        <w:br/>
        <w:t>und (daß) er uns Weisheit von Güte begleitet verleihe,</w:t>
      </w:r>
      <w:r>
        <w:br/>
        <w:t>damit wir den Weg der Wahrheit erkennen können,</w:t>
      </w:r>
      <w:r>
        <w:br/>
        <w:t>und die Seele rein erhalten, welche Gott uns gegeben hat,</w:t>
      </w:r>
      <w:r>
        <w:br/>
        <w:t>die Seele und den Leib auf dem Weg der Liebe,</w:t>
      </w:r>
      <w:r>
        <w:br/>
        <w:t>so wie wir die heilige Dreieinigkeit lieben,</w:t>
      </w:r>
      <w:r>
        <w:br/>
        <w:t>und den Nächsten, weil es Gott geboten hat,</w:t>
      </w:r>
      <w:r>
        <w:br/>
        <w:t>nicht nur den, welcher uns Gutes thut, sondern (selbst) den, welcher uns Böses thut,</w:t>
      </w:r>
      <w:r>
        <w:br/>
        <w:t>und feste Hoffnung zu dem himmlischen Könige haben,</w:t>
      </w:r>
      <w:r>
        <w:br/>
        <w:t>daß er uns am Ende in seiner glorreichen Wohnung beherberge:</w:t>
      </w:r>
      <w:r>
        <w:br/>
        <w:t>aber derjenige, welcher das nicht thun wird, was in dieser Lehre enthalten ist,</w:t>
      </w:r>
      <w:r>
        <w:br/>
        <w:t>wird nicht in das heilige Haus eintreten.</w:t>
      </w:r>
      <w:r>
        <w:br/>
        <w:t>Aber das ist von Uebel, an dem bösen Volke zu hangen,</w:t>
      </w:r>
      <w:r>
        <w:br/>
        <w:t>welche zu sehr das Geld und das Silber lieben,</w:t>
      </w:r>
      <w:r>
        <w:br/>
        <w:t>und die Verheißungen Gottes mißachten,</w:t>
      </w:r>
      <w:r>
        <w:br/>
        <w:t>und welche das Gesetz und die Gebote nicht halten</w:t>
      </w:r>
      <w:r>
        <w:br/>
        <w:t>noch irgend gute Leute es halten lassen,</w:t>
      </w:r>
      <w:r>
        <w:br/>
        <w:t>sondern, nach ihrem Vermögen, daran hindern.</w:t>
      </w:r>
      <w:r>
        <w:br/>
        <w:t>Und warum ist dies Uebel unter dem menschlichen Geschlechte?</w:t>
      </w:r>
      <w:r>
        <w:br/>
        <w:t>Darum weil Adam im ersten Anfange sündigte,</w:t>
      </w:r>
      <w:r>
        <w:br/>
        <w:t>weil er vom Apfel aß wider das Verbot</w:t>
      </w:r>
      <w:r>
        <w:br/>
        <w:t>und den anderen das Körnlein der bösen Saat keimte;</w:t>
      </w:r>
      <w:r>
        <w:br/>
        <w:t>er erwarb sich (selber) Tod und den anderen Nachfolgern.</w:t>
      </w:r>
      <w:r>
        <w:br/>
        <w:t>Wohl können wir sagen, daß es dort ein übler Bissen war,</w:t>
      </w:r>
      <w:r>
        <w:br/>
        <w:t>doch Christus hat die Guten durch sein Leben erkauft.</w:t>
      </w:r>
      <w:r>
        <w:br/>
        <w:t>Aber darum finden wir in dieser Lehre,</w:t>
      </w:r>
      <w:r>
        <w:br/>
        <w:t>daß Adam Gott seinem Schöpfer ungehorsam war;</w:t>
      </w:r>
      <w:r>
        <w:br/>
        <w:t>daran können wir sehen, daß sie jetzt schlechter geworden sind,</w:t>
      </w:r>
      <w:r>
        <w:br/>
        <w:t xml:space="preserve">weil sie Gott den allmächtigen Vater verlassen, </w:t>
      </w:r>
      <w:r>
        <w:br/>
        <w:t>und an die Götzen glauben zu ihrem Schaden,</w:t>
      </w:r>
      <w:r>
        <w:br/>
        <w:t>was das Gesetz verbietet, welches von Anfang war,</w:t>
      </w:r>
      <w:r>
        <w:br/>
        <w:t>Gesetz der Natur heißt es, allem Volk gemein,</w:t>
      </w:r>
      <w:r>
        <w:br/>
        <w:t>welches Gott ins Herz seines Erstgeschaffenen legte;</w:t>
      </w:r>
      <w:r>
        <w:br/>
        <w:t>Uebel aber Gutes zu thun gab er ihm Freiheit;</w:t>
      </w:r>
      <w:r>
        <w:br/>
        <w:t>das Böse hat er ihm verboten, das Gute hat er ihm geboten:</w:t>
      </w:r>
      <w:r>
        <w:br/>
        <w:t>das könnet ihr wohl sehen, daß dasselbe schlecht gehalten ist,</w:t>
      </w:r>
      <w:r>
        <w:br/>
        <w:t>weil wir das Gute unterlassen haben und das Böse gethan haben,</w:t>
      </w:r>
      <w:r>
        <w:br/>
        <w:t>wie Kain that, der erste Sohn Adams,</w:t>
      </w:r>
      <w:r>
        <w:br/>
        <w:t>welcher seinen Bruder Abel ohne irgend einen Grund tödtete</w:t>
      </w:r>
      <w:r>
        <w:br/>
        <w:t>als weil er gut war</w:t>
      </w:r>
      <w:r>
        <w:br/>
        <w:t>und sein Vertrauen auf den Herrn und nicht auf die Kreatur setzte;</w:t>
      </w:r>
      <w:r>
        <w:br/>
        <w:t>hier können wir ein Beispiel nehmen an dem Gesetze der Natur,</w:t>
      </w:r>
      <w:r>
        <w:br/>
        <w:t>welches wir verderbt haben; überschritten haben wir das Maaß;</w:t>
      </w:r>
      <w:r>
        <w:br/>
        <w:t>gesündigt haben wir an dem Schöpfer und verhöhnt die Kreatur.</w:t>
      </w:r>
      <w:r>
        <w:br/>
        <w:t>Ein edles Gesetz war das, welches Gott uns gab,</w:t>
      </w:r>
      <w:r>
        <w:br/>
        <w:t>ins Herz eines jeden Menschen legte er es geschrieben nieder,</w:t>
      </w:r>
      <w:r>
        <w:br/>
        <w:t>daß er läse und hielte und lehrte Gerechtigkeit,</w:t>
      </w:r>
      <w:r>
        <w:br/>
        <w:t>Gott in seinem Herzen über alle Kreatur liebte</w:t>
      </w:r>
      <w:r>
        <w:br/>
        <w:t>und fürchtete und diente, nicht Maaß darin hielte,</w:t>
      </w:r>
      <w:r>
        <w:br/>
        <w:t>da es nicht in der heiligen Schrift gefunden wird;</w:t>
      </w:r>
      <w:r>
        <w:br/>
        <w:t>(daß er) fest die Ehe bewahrte, diesen edlen Vertrag;</w:t>
      </w:r>
      <w:r>
        <w:br/>
        <w:t>Frieden hielte mit den Brüdern und alle anderen Menschen liebte,</w:t>
      </w:r>
      <w:r>
        <w:br/>
        <w:t>den Stolz haßte und die Demuth liebte,</w:t>
      </w:r>
      <w:r>
        <w:br/>
        <w:t>und den Anderen thäte wie er möchte, daß ihm gethan würde,</w:t>
      </w:r>
      <w:r>
        <w:br/>
        <w:t>und wenn er entgegengesetzt handelte, dafür bestraft würde.</w:t>
      </w:r>
      <w:r>
        <w:br/>
        <w:t>Wenige waren die, welche das Gesetz wohl hielten,</w:t>
      </w:r>
      <w:r>
        <w:br/>
        <w:t>und viele waren die, welche es übertraten;</w:t>
      </w:r>
      <w:r>
        <w:br/>
        <w:t>und verließen den Herrn, ihm nicht die Ehre gebend,</w:t>
      </w:r>
      <w:r>
        <w:br/>
        <w:t>sondern glaubten dem Dämon und seiner Versuchung:</w:t>
      </w:r>
      <w:r>
        <w:br/>
        <w:t>gar sehr liebten sie die Welt und wenig das Paradies,</w:t>
      </w:r>
      <w:r>
        <w:br/>
        <w:t>und dienten dem Leibe höchlicher als dem Geist;</w:t>
      </w:r>
      <w:r>
        <w:br/>
        <w:t xml:space="preserve">darum finden wir, daß viele von ihnen umgekommen sind. </w:t>
      </w:r>
    </w:p>
    <w:p w14:paraId="53C412B4" w14:textId="77777777" w:rsidR="00400F13" w:rsidRDefault="00400F13" w:rsidP="00400F13">
      <w:pPr>
        <w:pStyle w:val="StandardWeb"/>
      </w:pPr>
      <w:r>
        <w:t>Hier kann sich Jedermann zurechtweisen, welcher sagt,</w:t>
      </w:r>
      <w:r>
        <w:br/>
        <w:t>daß Gott die Völker nicht schuf um sie umkommen zu lassen,</w:t>
      </w:r>
      <w:r>
        <w:br/>
        <w:t>aber hüte sich ein jeder, daß es (ihm) nicht ergehe gleich ihnen,</w:t>
      </w:r>
      <w:r>
        <w:br/>
        <w:t>denn die Fluth kam und vernichtete die Bösewichter.</w:t>
      </w:r>
      <w:r>
        <w:br/>
        <w:t>Aber Gott ließ eine Arche machen, in welcher er die Guten verschloß;</w:t>
      </w:r>
      <w:r>
        <w:br/>
        <w:t>so sehr war das Böse gewachsen und das Gute vermindert,</w:t>
      </w:r>
      <w:r>
        <w:br/>
        <w:t>daß es in der ganzen Welt nicht mehr als acht Gerettete gab:</w:t>
      </w:r>
      <w:r>
        <w:br/>
        <w:t>groß Beispiel können wir an diesem Urtheil nehmen,</w:t>
      </w:r>
      <w:r>
        <w:br/>
        <w:t>daß wir uns vor Bösem hüten und Buße thun.</w:t>
      </w:r>
      <w:r>
        <w:br/>
        <w:t>Denn Jesus Christus hat gesagt und bei Sanct Paul steht geschrieben</w:t>
      </w:r>
      <w:r>
        <w:br/>
        <w:t>daß alle die, die wir sie (Buße) nicht thun werden, alle umkommen werden;</w:t>
      </w:r>
      <w:r>
        <w:br/>
        <w:t>aber die, welche entrannen, Gott that ihnen das Versprechen,</w:t>
      </w:r>
      <w:r>
        <w:br/>
        <w:t>daß nie in Wasser die Welt untergehen soll.</w:t>
      </w:r>
      <w:r>
        <w:br/>
        <w:t>Diese nahmen zu und wurden vermehrt;</w:t>
      </w:r>
      <w:r>
        <w:br/>
        <w:t>des Guten, was Gott ihnen that, waren sie wenig eingedenk,</w:t>
      </w:r>
      <w:r>
        <w:br/>
        <w:t>sondern sie hatten so wenig Glauben und so große Frucht,</w:t>
      </w:r>
      <w:r>
        <w:br/>
        <w:t>daß sie nicht wohl an das Wort ihres Herrn glaubten,</w:t>
      </w:r>
      <w:r>
        <w:br/>
        <w:t>sondern fürchteten, daß die Wasser noch einmal die Welt ertränkten;</w:t>
      </w:r>
      <w:r>
        <w:br/>
        <w:t>und gedachten einen Thurm zu machen um sich dahin zurückzuziehen,</w:t>
      </w:r>
      <w:r>
        <w:br/>
        <w:t>und begannen ihn wohl, nach dem was geschrieben steht,</w:t>
      </w:r>
      <w:r>
        <w:br/>
        <w:t>und gedachten ihn weit zu machen und so hoch und so groß,</w:t>
      </w:r>
      <w:r>
        <w:br/>
        <w:t>daß er bis zum Himmel reichte, aber sie konnten nicht so Großen thun,</w:t>
      </w:r>
      <w:r>
        <w:br/>
        <w:t>denn es mißfiel Gott, und er gab es ihnen zu verstehen.</w:t>
      </w:r>
      <w:r>
        <w:br/>
        <w:t>Babylon hieß die große Stadt,</w:t>
      </w:r>
      <w:r>
        <w:br/>
        <w:t>und jetzt wird sie Verwirrung genannt wegen ihrer Bosheit.</w:t>
      </w:r>
      <w:r>
        <w:br/>
        <w:t>Damals war eine Sprache unter dem ganzen Volke,</w:t>
      </w:r>
      <w:r>
        <w:br/>
        <w:t>aber damit sie sich nicht verständen machte Gott eine Trennung,</w:t>
      </w:r>
      <w:r>
        <w:br/>
        <w:t>damit sie den Thurm nicht vollendeten, welchen sie angefangen hatten.</w:t>
      </w:r>
      <w:r>
        <w:br/>
        <w:t>Die Sprachen wurden über die ganze Welt verbreitet.</w:t>
      </w:r>
      <w:r>
        <w:br/>
        <w:t>Dann sündigten sie schwer, das Gesetz verlassen, das heißt das Gesetz der Natur,</w:t>
      </w:r>
      <w:r>
        <w:br/>
        <w:t>wie es durch die heilige Schrift bewiesen werden kann;</w:t>
      </w:r>
      <w:r>
        <w:br/>
        <w:t>denn fünf Städte gingen unter, welche das Böse thaten,</w:t>
      </w:r>
      <w:r>
        <w:br/>
        <w:t>in Feuer und in Schwefel richtete sie Gott;</w:t>
      </w:r>
      <w:r>
        <w:br/>
        <w:t>er vernichtete die Abtrünnigen und die Guten rettete er,</w:t>
      </w:r>
      <w:r>
        <w:br/>
        <w:t>das war Lot und die seines Hauses, welche der Engel herausführte;</w:t>
      </w:r>
      <w:r>
        <w:br/>
        <w:t>vier waren sie an Zahl, aber Einer richtete sich,</w:t>
      </w:r>
      <w:r>
        <w:br/>
        <w:t>das war das Weib, weil es sich umsah gegen das Verbot.</w:t>
      </w:r>
      <w:r>
        <w:br/>
        <w:t>Hier ist ein großes Beispiel für das ganze menschliche Geschlecht,</w:t>
      </w:r>
      <w:r>
        <w:br/>
        <w:t xml:space="preserve">daß sie sich vor dem hüten müssen, was Gott verbietet. </w:t>
      </w:r>
    </w:p>
    <w:p w14:paraId="240E6A0B" w14:textId="77777777" w:rsidR="00400F13" w:rsidRDefault="00400F13" w:rsidP="00400F13">
      <w:pPr>
        <w:pStyle w:val="StandardWeb"/>
      </w:pPr>
      <w:r>
        <w:t>Zu dieser Zeit war Abraham, ein Gott wohlgefälliger Mann,</w:t>
      </w:r>
      <w:r>
        <w:br/>
        <w:t>und zeugte einen Patriarchen von dem die Juden stammten:</w:t>
      </w:r>
      <w:r>
        <w:br/>
        <w:t>ein edles Volk waren diese in der Furcht Gottes;</w:t>
      </w:r>
      <w:r>
        <w:br/>
        <w:t>in Aegypten wohnten sie unter anderem schlechten Volke;</w:t>
      </w:r>
      <w:r>
        <w:br/>
        <w:t>dort wurden sie lange Zeit hindurch bedrückt und bedrängt,</w:t>
      </w:r>
      <w:r>
        <w:br/>
        <w:t>und riefen zum Herrn, und er sendete ihnen Mosen,</w:t>
      </w:r>
      <w:r>
        <w:br/>
        <w:t>und befreite sein Volk und vernichtete das andere Volk:</w:t>
      </w:r>
      <w:r>
        <w:br/>
        <w:t>durch das rothe Meer schritten sie, wie durch eine schöne Pforte;</w:t>
      </w:r>
      <w:r>
        <w:br/>
        <w:t>aber ihre Feinde, welche sie verfolgten, kamen dort alle um.</w:t>
      </w:r>
      <w:r>
        <w:br/>
        <w:t>Viele andere Zeichen that Gott seinem Volke;</w:t>
      </w:r>
      <w:r>
        <w:br/>
        <w:t>er speis'te sie vierzig Jahre in der Wüste und gab ihnen das Gesetz;</w:t>
      </w:r>
      <w:r>
        <w:br/>
        <w:t>auf zwei steinernen Tafeln übergab er es durch Mosen:</w:t>
      </w:r>
      <w:r>
        <w:br/>
        <w:t>und sie fanden es darauf herrlich geschrieben und geordnet.</w:t>
      </w:r>
      <w:r>
        <w:br/>
        <w:t>Er lehrt, daß alles Volk einen Herrn habe,</w:t>
      </w:r>
      <w:r>
        <w:br/>
        <w:t>und diesen müßten sie glauben und von ganzem Herzen lieben,</w:t>
      </w:r>
      <w:r>
        <w:br/>
        <w:t>und fürchten und dienen bis zum Tage des Todes;</w:t>
      </w:r>
      <w:r>
        <w:br/>
        <w:t>und ein jeder sollte den Nächsten gleich sich (selber) lieben</w:t>
      </w:r>
      <w:r>
        <w:br/>
        <w:t>sie sollten die Wittwen berathen, und die Waisen unterstützen,</w:t>
      </w:r>
      <w:r>
        <w:br/>
        <w:t>sollten die Armen beherbergen, und die Nackten kleiden,</w:t>
      </w:r>
      <w:r>
        <w:br/>
        <w:t>sollten die Hungrigen speisen und die Irrenden auf den rechten Weg führen,</w:t>
      </w:r>
      <w:r>
        <w:br/>
        <w:t>und sein Gesetz müßten sie gar eifrig halten;</w:t>
      </w:r>
      <w:r>
        <w:br/>
        <w:t>und denen, die es hielten, versprach er das himmlische Reich.</w:t>
      </w:r>
      <w:r>
        <w:br/>
        <w:t>Den Götzendienst verbot er ihnen,</w:t>
      </w:r>
      <w:r>
        <w:br/>
        <w:t>Mord, Ehebruch und alle Hurerei,</w:t>
      </w:r>
      <w:r>
        <w:br/>
        <w:t>lügen und falsch schwören und trügliches Versprechen,</w:t>
      </w:r>
      <w:r>
        <w:br/>
        <w:t>Wucher und Raub und schlechte Begier,</w:t>
      </w:r>
      <w:r>
        <w:br/>
        <w:t>ferner Geiz und jede Schändlichkeit;</w:t>
      </w:r>
      <w:r>
        <w:br/>
        <w:t>den Guten versprach er Leben und die Bösen tödtete er.</w:t>
      </w:r>
      <w:r>
        <w:br/>
        <w:t>Da war Gerechtigkeit in seiner Herrschaft,</w:t>
      </w:r>
      <w:r>
        <w:br/>
        <w:t>denn diejenigen, welche (das Gesetz) übertraten und übel thaten,</w:t>
      </w:r>
      <w:r>
        <w:br/>
        <w:t>wurden getödtet und vernichtet ohne Gnade:</w:t>
      </w:r>
      <w:r>
        <w:br/>
        <w:t>aber die Schrift sagt, und es ist sehr klar,</w:t>
      </w:r>
      <w:r>
        <w:br/>
        <w:t>daß die in der Wüste Gebliebenen dreißig Tausende waren,</w:t>
      </w:r>
      <w:r>
        <w:br/>
        <w:t>dreißig Tausende und mehr, wie das Gesetz sagt,</w:t>
      </w:r>
      <w:r>
        <w:br/>
        <w:t>sie wurden vom Schwerdt, vom Feuer und vom Gewürm getödtet,</w:t>
      </w:r>
      <w:r>
        <w:br/>
        <w:t>und viele andere kamen durch die Vertilgung um,</w:t>
      </w:r>
      <w:r>
        <w:br/>
        <w:t>die Erde theilte sich, und sie empfing die Hölle.</w:t>
      </w:r>
      <w:r>
        <w:br/>
        <w:t>Hier können wir uns zurecht weisen wegen unserer großen Schlaffheit.</w:t>
      </w:r>
      <w:r>
        <w:br/>
        <w:t>Aber diejenigen, welche wohl des Herrn Lust thaten,</w:t>
      </w:r>
      <w:r>
        <w:br/>
        <w:t>erbten das Land der Verheißung.</w:t>
      </w:r>
      <w:r>
        <w:br/>
        <w:t>Viel war edlen Volkes von dieser Art,</w:t>
      </w:r>
      <w:r>
        <w:br/>
        <w:t>wie David war und der König Salomo,</w:t>
      </w:r>
      <w:r>
        <w:br/>
        <w:t>Jesaias, Jeremias und viele andere Männer,</w:t>
      </w:r>
      <w:r>
        <w:br/>
        <w:t>welche für das Gesetz kämpften und wehrten,</w:t>
      </w:r>
      <w:r>
        <w:br/>
        <w:t>ein Volk war Gott auserwählt von der ganzen Welt:</w:t>
      </w:r>
      <w:r>
        <w:br/>
        <w:t>die Feinde, welche es verfolgten, waren viele umher;</w:t>
      </w:r>
      <w:r>
        <w:br/>
        <w:t>groß Beispiel können wir an dieser Lehre nehmen:</w:t>
      </w:r>
      <w:r>
        <w:br/>
        <w:t>wann sie das Gesetz hielten und die Gebote,</w:t>
      </w:r>
      <w:r>
        <w:br/>
        <w:t>kämpfte Gott für sie gegen das andere Volk;</w:t>
      </w:r>
      <w:r>
        <w:br/>
        <w:t>aber wann sie sündigten und übel thaten,</w:t>
      </w:r>
      <w:r>
        <w:br/>
        <w:t xml:space="preserve">wurden sie getödtet und vernichtet und gefangen von dem anderen Volke. </w:t>
      </w:r>
    </w:p>
    <w:p w14:paraId="5806FBFD" w14:textId="77777777" w:rsidR="00400F13" w:rsidRDefault="00400F13" w:rsidP="00400F13">
      <w:pPr>
        <w:pStyle w:val="StandardWeb"/>
      </w:pPr>
      <w:r>
        <w:t>So sehr wurde das Volk abgelenkt und voll von großem Reichthum,</w:t>
      </w:r>
      <w:r>
        <w:br/>
        <w:t>daß es gegen seinen Herrn die Fersen zu wenden im Begriff ist:</w:t>
      </w:r>
      <w:r>
        <w:br/>
        <w:t>darum finden wir in dieser Lehre,</w:t>
      </w:r>
      <w:r>
        <w:br/>
        <w:t>daß der König von Babylon sie in sein Gefängniß setzte;</w:t>
      </w:r>
      <w:r>
        <w:br/>
        <w:t>dort wurden sie lange Zeit hindurch bedrückt und bedrängt,</w:t>
      </w:r>
      <w:r>
        <w:br/>
        <w:t>und riefen zum Herrn mit reuigem Herzen:</w:t>
      </w:r>
      <w:r>
        <w:br/>
        <w:t>da führte er sie nach Jerusalem zurück;</w:t>
      </w:r>
      <w:r>
        <w:br/>
        <w:t>wenige waren die Gehorsamen, welche das Gesetz hielten,</w:t>
      </w:r>
      <w:r>
        <w:br/>
        <w:t>und Furcht hatten ihren König zu beleidigen:</w:t>
      </w:r>
      <w:r>
        <w:br/>
        <w:t>aber es gab ein Geschlecht voll von so großer Falschheit;</w:t>
      </w:r>
      <w:r>
        <w:br/>
        <w:t>das waren die Pharisäer und die anderen Schriftgelehrten,</w:t>
      </w:r>
      <w:r>
        <w:br/>
        <w:t>daß sie das Gesetz hielten, war viel Schein,</w:t>
      </w:r>
      <w:r>
        <w:br/>
        <w:t>damit das Volk es sähe, um mehr geehrt zu werden;</w:t>
      </w:r>
      <w:r>
        <w:br/>
        <w:t>aber wenig taugt diese Ehre, welche bald zu Falle kommt:</w:t>
      </w:r>
      <w:r>
        <w:br/>
        <w:t>sie verfolgten die Heiligen und die Gerechten und die Guten;</w:t>
      </w:r>
      <w:r>
        <w:br/>
        <w:t>mit Weinen und mit Seufzen baten sie den Herrn,</w:t>
      </w:r>
      <w:r>
        <w:br/>
        <w:t>daß er herabstiege auf die Erde um diese Welt zu erlösen,</w:t>
      </w:r>
      <w:r>
        <w:br/>
        <w:t xml:space="preserve">denn das ganze menschliche Geschlecht ging ins Verderben. </w:t>
      </w:r>
    </w:p>
    <w:p w14:paraId="1EFE0A81" w14:textId="77777777" w:rsidR="00400F13" w:rsidRDefault="00400F13" w:rsidP="00400F13">
      <w:pPr>
        <w:pStyle w:val="StandardWeb"/>
      </w:pPr>
      <w:r>
        <w:t>Da sandte Gott den Engel zu einer edlen Jungfrau von königlichem Geschlecht;</w:t>
      </w:r>
      <w:r>
        <w:br/>
        <w:t>edel grüßte er sie, edel grüßte er sie, denn das gebührte ihr;</w:t>
      </w:r>
      <w:r>
        <w:br/>
        <w:t>drauf sprach er zu Ihr: „Fürchte dich nicht, Maria,</w:t>
      </w:r>
      <w:r>
        <w:br/>
        <w:t>denn der heilige Geist ist in deiner Gesellschaft;</w:t>
      </w:r>
      <w:r>
        <w:br/>
        <w:t>von dir wird ein Sohn geboren werden, den du Jesus nennen sollst;</w:t>
      </w:r>
      <w:r>
        <w:br/>
        <w:t>er wird sein Volk erlösen von dem, was es verbrochen hat.“</w:t>
      </w:r>
      <w:r>
        <w:br/>
        <w:t>Neun Monate trug ihn in ihrem Schooße die glorreiche Jungfrau,</w:t>
      </w:r>
      <w:r>
        <w:br/>
        <w:t>aber damit sie nicht beschimpft würde, ward sie Josephs Gattin:</w:t>
      </w:r>
      <w:r>
        <w:br/>
        <w:t>arm war Unsere Frau und Joseph gleichfalls;</w:t>
      </w:r>
      <w:r>
        <w:br/>
        <w:t>aber das müssen wir glauben, denn das Evangelium sagt es,</w:t>
      </w:r>
      <w:r>
        <w:br/>
        <w:t>daß sie es in die Krippe legten, als das Kind geboren war,</w:t>
      </w:r>
      <w:r>
        <w:br/>
        <w:t>mit Linnen umwickelten sie es, ärmlich ward es beherbergt:</w:t>
      </w:r>
      <w:r>
        <w:br/>
        <w:t>hier können sich die Gierigen und Habsüchtigen zurechtweisen,</w:t>
      </w:r>
      <w:r>
        <w:br/>
        <w:t>welche nicht aufhören wollen Geld aufzuhäufen:</w:t>
      </w:r>
      <w:r>
        <w:br/>
        <w:t>viele Wunder geschahen, als der Herr geboren ward,</w:t>
      </w:r>
      <w:r>
        <w:br/>
        <w:t>denn Gott sendete den Engel um (ihn) den Hirten zu verkündigen;</w:t>
      </w:r>
      <w:r>
        <w:br/>
        <w:t>und im Morgenlande erschien ein Stern den drei Männern;</w:t>
      </w:r>
      <w:r>
        <w:br/>
        <w:t>Ehre ward Gott im Himmel gegeben, und auf Erden Friede den Guten;</w:t>
      </w:r>
      <w:r>
        <w:br/>
        <w:t>aber über ein Kleines erlitt er Verfolgung;</w:t>
      </w:r>
      <w:r>
        <w:br/>
        <w:t>aber das Kind wuchs an Gnade und an alter</w:t>
      </w:r>
      <w:r>
        <w:br/>
        <w:t>und in göttlicher Weisheit, in welcher er unterwiesen ward;</w:t>
      </w:r>
      <w:r>
        <w:br/>
        <w:t>und berief zwölf Apostel, welche wohl genannt sind,</w:t>
      </w:r>
      <w:r>
        <w:br/>
        <w:t>und wollte das Gesetz verändern, welches er vorher gegeben hatte;</w:t>
      </w:r>
      <w:r>
        <w:br/>
        <w:t>er veränderte es nicht, weil es verlassen wurde,</w:t>
      </w:r>
      <w:r>
        <w:br/>
        <w:t>sondern er erneuerte es, weil es schlecht gehalten wurde.</w:t>
      </w:r>
      <w:r>
        <w:br/>
        <w:t>Er empfing die Taufe um Erlösung zu geben,</w:t>
      </w:r>
      <w:r>
        <w:br/>
        <w:t>und sagte zu den Aposteln, daß sie das Volk taufen möchten;</w:t>
      </w:r>
      <w:r>
        <w:br/>
        <w:t xml:space="preserve">denn da begann die Erneuerung. </w:t>
      </w:r>
    </w:p>
    <w:p w14:paraId="12E5B86E" w14:textId="5A1354EB" w:rsidR="00400F13" w:rsidRDefault="00400F13" w:rsidP="00400F13">
      <w:pPr>
        <w:pStyle w:val="StandardWeb"/>
      </w:pPr>
      <w:r>
        <w:t>Wohl verbietet das alte Gesetz unzüchtig zu leben und zu ehebrechen,</w:t>
      </w:r>
      <w:r>
        <w:br/>
        <w:t>aber das neue verbietet anzusehen und zu begehren::</w:t>
      </w:r>
      <w:r>
        <w:br/>
        <w:t>das alte Gesetz gestattet die Ehe zu trennen,</w:t>
      </w:r>
      <w:r>
        <w:br/>
        <w:t>und es müßte ein Scheidebrief gegeben werden;</w:t>
      </w:r>
      <w:r>
        <w:br/>
        <w:t>aber das neue gebietet die Entlassene nicht zu nehmen,</w:t>
      </w:r>
      <w:r>
        <w:br/>
        <w:t>und niemand möge scheiden was Gott zusammengefügt hat.</w:t>
      </w:r>
      <w:r>
        <w:br/>
        <w:t>Das Alte Gesetz verflucht den Leib, welcher nicht Frucht getragen hat,</w:t>
      </w:r>
      <w:r>
        <w:br/>
        <w:t>aber das neue räth Jungfrauschaft zu bewahren:</w:t>
      </w:r>
      <w:r>
        <w:br/>
        <w:t>das alte verbietet nur Meineid zu schwören,</w:t>
      </w:r>
      <w:r>
        <w:br/>
        <w:t>aber das neue gebietet durchaus nicht zu schwören,</w:t>
      </w:r>
      <w:r>
        <w:br/>
        <w:t>und mehr als ja oder nein sei nicht in deiner Rede:</w:t>
      </w:r>
      <w:r>
        <w:br/>
        <w:t>das alte Gesetz gebietet die Feinde zu bekämpfen und Böses mit Bösem zu vergelten;</w:t>
      </w:r>
      <w:r>
        <w:br/>
        <w:t>aber das neue sagt: „Wolle dich nicht rächen,</w:t>
      </w:r>
      <w:r>
        <w:br/>
        <w:t>sondern laß die Rache dem himmlischen Könige,</w:t>
      </w:r>
      <w:r>
        <w:br/>
        <w:t>und laß in Frieden leben die, welche dir Uebel thun werden,</w:t>
      </w:r>
      <w:r>
        <w:br/>
        <w:t>und ihr werdet Vergebung von dem himmlischen Könige erhalten.“</w:t>
      </w:r>
      <w:r>
        <w:br/>
        <w:t>Das alte Gesetz sagt: „Liebe deine Freunde und ihr sollt die Feinde hassen.“</w:t>
      </w:r>
      <w:r>
        <w:br/>
        <w:t>Aber das neue sagt: „Ihr sollt nicht mehr also thun,</w:t>
      </w:r>
      <w:r>
        <w:br/>
        <w:t>sondern liebet eure Feinde und thut wohl denen, die euch haßten,</w:t>
      </w:r>
      <w:r>
        <w:br/>
        <w:t>und betet für die, welche euch verfolgen, und für die, welche euch anschuldigen.“</w:t>
      </w:r>
      <w:r>
        <w:br/>
        <w:t>Das alte Gesetz gebietet die Uebelthäter zu bestrafen;</w:t>
      </w:r>
      <w:r>
        <w:br/>
        <w:t>aber das neue sagt: „Verzeihet jedermann,</w:t>
      </w:r>
      <w:r>
        <w:br/>
        <w:t>und ihr werdet Vergebung von dem allmächtigen Vater erhalten;</w:t>
      </w:r>
      <w:r>
        <w:br/>
        <w:t xml:space="preserve">denn wenn du nicht </w:t>
      </w:r>
      <w:r w:rsidR="004A487C">
        <w:t>vergibst</w:t>
      </w:r>
      <w:r>
        <w:t>, werdet ihr nicht Erlösung erlangen.“</w:t>
      </w:r>
      <w:r>
        <w:br/>
        <w:t>Niemand darf irgend jemand tödten noch hassen;</w:t>
      </w:r>
      <w:r>
        <w:br/>
        <w:t>weder den Krüppel, noch den Einfältigen, noch den Armen dürfen wir verspotten,</w:t>
      </w:r>
      <w:r>
        <w:br/>
        <w:t>noch den Fremdling gering achten, welcher aus Anderer Lande kommt,</w:t>
      </w:r>
      <w:r>
        <w:br/>
        <w:t>denn in dieser Welt sind wir alle Pilger;</w:t>
      </w:r>
      <w:r>
        <w:br/>
        <w:t>aber weil wir alle Brüder sind, müssen wir alle Gott dienen.</w:t>
      </w:r>
      <w:r>
        <w:br/>
        <w:t xml:space="preserve">Dies ist das neue Gesetz, was Jesus Christus gesagt hat daß wir halten müssen. </w:t>
      </w:r>
    </w:p>
    <w:p w14:paraId="11E104F8" w14:textId="77777777" w:rsidR="00400F13" w:rsidRDefault="00400F13" w:rsidP="00400F13">
      <w:pPr>
        <w:pStyle w:val="StandardWeb"/>
      </w:pPr>
      <w:r>
        <w:t>Und er berief seine Apostel, und that ihnen das Gebot,</w:t>
      </w:r>
      <w:r>
        <w:br/>
        <w:t>daß sie durch die Welt gingen und das Volk lehrten,</w:t>
      </w:r>
      <w:r>
        <w:br/>
        <w:t>den Juden und Griechen predigten und dem ganzen menschlichen Geschlechte;</w:t>
      </w:r>
      <w:r>
        <w:br/>
        <w:t xml:space="preserve">und gab ihnen Macht über die Schlangen, </w:t>
      </w:r>
      <w:r>
        <w:br/>
        <w:t>daß sie die bösen Geister austrieben und die Kranken heilten,</w:t>
      </w:r>
      <w:r>
        <w:br/>
        <w:t>die Todten auferweckten und die Aussätzigen reinigen,</w:t>
      </w:r>
      <w:r>
        <w:br/>
        <w:t>und den Anderen thäten, wie er ihnen gethan hatte;</w:t>
      </w:r>
      <w:r>
        <w:br/>
        <w:t>weder Gold noch Silber sollten sie besitzen,</w:t>
      </w:r>
      <w:r>
        <w:br/>
        <w:t>sondern sich mit Unterhalt und Kleidung begnügen;</w:t>
      </w:r>
      <w:r>
        <w:br/>
        <w:t>sie sollten sich unter einander lieben und guten Frieden halten:</w:t>
      </w:r>
      <w:r>
        <w:br/>
        <w:t>dann versprach er ihnen das Himmelreich</w:t>
      </w:r>
      <w:r>
        <w:br/>
        <w:t>und denen, die wir geistliche Armuth bewahren werden;</w:t>
      </w:r>
      <w:r>
        <w:br/>
        <w:t>aber wenn man wüßte, wer sie sind, so würden sie bald gezählt sein,</w:t>
      </w:r>
      <w:r>
        <w:br/>
        <w:t>die da arm sein wollen aus eigenem Willen.</w:t>
      </w:r>
      <w:r>
        <w:br/>
        <w:t>Von dem, was da kommen sollte, verkündigt er ihnen,</w:t>
      </w:r>
      <w:r>
        <w:br/>
        <w:t>wie er sterben müßte und dann auferstehen,</w:t>
      </w:r>
      <w:r>
        <w:br/>
        <w:t>und sagte ihnen die Zeichen und die Vorbedeutungen,</w:t>
      </w:r>
      <w:r>
        <w:br/>
        <w:t>welche vor dem Ende kommen müßten;</w:t>
      </w:r>
      <w:r>
        <w:br/>
        <w:t>viele schöne Gleichnisse sagte er ihnen und dem Volke,</w:t>
      </w:r>
      <w:r>
        <w:br/>
        <w:t>welche im neuen Testamente niedergeschrieben wurden.</w:t>
      </w:r>
      <w:r>
        <w:br/>
        <w:t>Aber, wenn wir Christus lieben wollen und seiner Lehre folgen,</w:t>
      </w:r>
      <w:r>
        <w:br/>
        <w:t xml:space="preserve">so geziemt es uns zu wachen und die Schrift zu lesen. </w:t>
      </w:r>
    </w:p>
    <w:p w14:paraId="008849A2" w14:textId="77777777" w:rsidR="00400F13" w:rsidRDefault="00400F13" w:rsidP="00400F13">
      <w:pPr>
        <w:pStyle w:val="StandardWeb"/>
      </w:pPr>
      <w:r>
        <w:t>Dort werden wir finden können, wann wir gelesen haben werden,</w:t>
      </w:r>
      <w:r>
        <w:br/>
        <w:t>daß nur weil er Gutes that, Christus verfolgt ward;</w:t>
      </w:r>
      <w:r>
        <w:br/>
        <w:t>er erweckte die Todten durch göttliche kraft,</w:t>
      </w:r>
      <w:r>
        <w:br/>
        <w:t>und machte die Blinden sehen, welche niemals gesehen hatten;</w:t>
      </w:r>
      <w:r>
        <w:br/>
        <w:t>er reinigte die Aussätzigen, und die Tauben machte er hören,</w:t>
      </w:r>
      <w:r>
        <w:br/>
        <w:t>und trieb die bösen Geister aus, alle Wunder thuend;</w:t>
      </w:r>
      <w:r>
        <w:br/>
        <w:t>und je mehr Gutes er that, desto mehr ward er verfolgt:</w:t>
      </w:r>
      <w:r>
        <w:br/>
        <w:t>das waren die Pharisäer, welche ihn verfolgten,</w:t>
      </w:r>
      <w:r>
        <w:br/>
        <w:t>und die des Königs Herodes und das übrige geistliche Volk;</w:t>
      </w:r>
      <w:r>
        <w:br/>
        <w:t>denn sie hatten Neid weil das Volk ihm folgte:</w:t>
      </w:r>
      <w:r>
        <w:br/>
        <w:t>und weil das Volk an ihn glaubte und an seine Gebote,</w:t>
      </w:r>
      <w:r>
        <w:br/>
        <w:t>gedachten sie ihn zu tödten und es verrätherisch zu thun,</w:t>
      </w:r>
      <w:r>
        <w:br/>
        <w:t>und redeten mit Judas und machten mit ihm die Verabredung,</w:t>
      </w:r>
      <w:r>
        <w:br/>
        <w:t>daß, wenn er ihn ihnen auslieferte, er dreißig Silberlinge erhalten sollte,</w:t>
      </w:r>
      <w:r>
        <w:br/>
        <w:t>und Judas ward begierig und vollzog den Verrath,</w:t>
      </w:r>
      <w:r>
        <w:br/>
        <w:t xml:space="preserve">und überlieferte seinen Herrn an das böse Volk. </w:t>
      </w:r>
    </w:p>
    <w:p w14:paraId="077D6D6C" w14:textId="77777777" w:rsidR="00400F13" w:rsidRDefault="00400F13" w:rsidP="00400F13">
      <w:pPr>
        <w:pStyle w:val="StandardWeb"/>
      </w:pPr>
      <w:r>
        <w:t>Die Juden waren diejenigen, welche ihn kreuzigten,</w:t>
      </w:r>
      <w:r>
        <w:br/>
        <w:t>die Füße und die Hände nagelten sie ihm gewaltig,</w:t>
      </w:r>
      <w:r>
        <w:br/>
        <w:t>und eine Dornenkrone setzten sie ihm auf das Haupt;</w:t>
      </w:r>
      <w:r>
        <w:br/>
        <w:t>ihm viele Schmähungen sagend, lästerten sie ihn:</w:t>
      </w:r>
      <w:r>
        <w:br/>
        <w:t>er sagte, daß er Durst hätte, mit Galle und Essig tränkten sie ihn.</w:t>
      </w:r>
      <w:r>
        <w:br/>
        <w:t xml:space="preserve">So bitter und schmerzvoll waren die Martern, </w:t>
      </w:r>
      <w:r>
        <w:br/>
        <w:t>daß die Seele aus dem Körper fuhr um die Sünder zu erlösen.</w:t>
      </w:r>
      <w:r>
        <w:br/>
        <w:t>Der Leib blieb dort hangen oben am Kreuze</w:t>
      </w:r>
      <w:r>
        <w:br/>
        <w:t>zwischen zwei Dieben:</w:t>
      </w:r>
      <w:r>
        <w:br/>
        <w:t>vier Wunden machten sie ihm, ohne die anderen Streiche;</w:t>
      </w:r>
      <w:r>
        <w:br/>
        <w:t>dann machten sie ihm die fünfte, um das volle Maaß zu geben;</w:t>
      </w:r>
      <w:r>
        <w:br/>
        <w:t>denn einer der Ritter kam und öffnete ihm die Seite;</w:t>
      </w:r>
      <w:r>
        <w:br/>
        <w:t xml:space="preserve">da drang Blut und Wasser zusammen gemischt hervor. </w:t>
      </w:r>
    </w:p>
    <w:p w14:paraId="71DB8A18" w14:textId="77777777" w:rsidR="00400F13" w:rsidRDefault="00400F13" w:rsidP="00400F13">
      <w:pPr>
        <w:pStyle w:val="StandardWeb"/>
      </w:pPr>
      <w:r>
        <w:t>Alle Apostel flohen, aber einer kehrte dahin zurück,</w:t>
      </w:r>
      <w:r>
        <w:br/>
        <w:t>und war dort mit den Marien, neben dem Kreuze stehend.</w:t>
      </w:r>
      <w:r>
        <w:br/>
        <w:t>Großen Schmerz hatten alle, aber Unsere Frau größeren,</w:t>
      </w:r>
      <w:r>
        <w:br/>
        <w:t>als sie ihren Sohn sah, todt, nackt, im Schmerze am Kreuze.</w:t>
      </w:r>
      <w:r>
        <w:br/>
        <w:t>Von den Guten ward er begraben und von den Schlechten bewacht;</w:t>
      </w:r>
      <w:r>
        <w:br/>
        <w:t>er zog die Seinen aus der Hölle und erstand am dritten Tage,</w:t>
      </w:r>
      <w:r>
        <w:br/>
        <w:t>und erschien den Seinen, wie er ihnen gesagt hatte.</w:t>
      </w:r>
      <w:r>
        <w:br/>
        <w:t>Da hatten sie große Freude, als sie den Herrn sahen,</w:t>
      </w:r>
      <w:r>
        <w:br/>
        <w:t>und wurden gestärkt, denn vorher hatten sie große Furcht,</w:t>
      </w:r>
      <w:r>
        <w:br/>
        <w:t xml:space="preserve">und er verweilte bei ihnen bis zu dem Tage der Himmelfahrt. </w:t>
      </w:r>
    </w:p>
    <w:p w14:paraId="0E4DB977" w14:textId="77777777" w:rsidR="00400F13" w:rsidRDefault="00400F13" w:rsidP="00400F13">
      <w:pPr>
        <w:pStyle w:val="StandardWeb"/>
      </w:pPr>
      <w:r>
        <w:t>Da stieg zur Herrlichkeit empor unser Erlöser,</w:t>
      </w:r>
      <w:r>
        <w:br/>
        <w:t>und sagte zu seinen Aposteln und zu den anderen Lehrern,</w:t>
      </w:r>
      <w:r>
        <w:br/>
        <w:t>daß er bis zum Ende der Welt alle Wege bei ihnen sein würde.</w:t>
      </w:r>
      <w:r>
        <w:br/>
        <w:t>Aber als es um Pfingsten kam, gedachte er ihrer,</w:t>
      </w:r>
      <w:r>
        <w:br/>
        <w:t>und sandte ihnen den heiligen Geist, welcher ein Tröster ist;</w:t>
      </w:r>
      <w:r>
        <w:br/>
        <w:t>und belehrte die Apostel durch göttliche Lehre,</w:t>
      </w:r>
      <w:r>
        <w:br/>
        <w:t>und sie verstanden die Sprachen und die heilige Schrift.</w:t>
      </w:r>
      <w:r>
        <w:br/>
        <w:t>Da gedachten sie dessen, was er gesagt hatte,</w:t>
      </w:r>
      <w:r>
        <w:br/>
        <w:t>ohne Furcht redeten sie die Lehre Christi;</w:t>
      </w:r>
      <w:r>
        <w:br/>
        <w:t>Juden und Griechen predigten sie, viele Wunder thuend,</w:t>
      </w:r>
      <w:r>
        <w:br/>
        <w:t xml:space="preserve">und die Gläubigen tauften sie auf den Namen Jesu Christi. </w:t>
      </w:r>
    </w:p>
    <w:p w14:paraId="56D0B3F7" w14:textId="2F21B2EF" w:rsidR="00400F13" w:rsidRDefault="00400F13" w:rsidP="00400F13">
      <w:pPr>
        <w:pStyle w:val="StandardWeb"/>
      </w:pPr>
      <w:r>
        <w:t>Da ward ein Volk von Neubekehrten gebildet:</w:t>
      </w:r>
      <w:r>
        <w:br/>
        <w:t>Christen wurden sie genannt, weil sie an Christus glaubten.</w:t>
      </w:r>
      <w:r>
        <w:br/>
        <w:t>Aber das finden wir, daß die Schrift sagt,</w:t>
      </w:r>
      <w:r>
        <w:br/>
        <w:t>gar sehr verfolgten sie die Juden und Sarascenen;</w:t>
      </w:r>
      <w:r>
        <w:br/>
        <w:t>aber so stark waren die Apostel in der Furcht des Herrn,</w:t>
      </w:r>
      <w:r>
        <w:br/>
        <w:t>sowohl die Männer als die Frauen, welche bei ihnen waren,</w:t>
      </w:r>
      <w:r>
        <w:br/>
        <w:t>daß sie um ihretwillen weder ihre Thaten noch ihre Reden ließen,</w:t>
      </w:r>
      <w:r>
        <w:br/>
        <w:t>so daß sie viele derselben tödteten, wie sie Jesus Christus (getödtet) hatten:</w:t>
      </w:r>
      <w:r>
        <w:br/>
        <w:t>groß waren die Martern, nach dem was geschrieben steht,</w:t>
      </w:r>
      <w:r>
        <w:br/>
        <w:t>einzig weil sie den Weg Jesu Christi wiesen;</w:t>
      </w:r>
      <w:r>
        <w:br/>
        <w:t>aber (von denen) welche sie verfolgten, kam ihnen nicht so großen Leides Furcht,</w:t>
      </w:r>
      <w:r>
        <w:br/>
        <w:t>denn sie hatten nicht den Glauben unseres Herrn Jesu Christi,</w:t>
      </w:r>
      <w:r>
        <w:br/>
        <w:t>als von denen, welche jetzt Beschuldigung aufsuchen und welche so sehr verfolgen,</w:t>
      </w:r>
      <w:r>
        <w:br/>
        <w:t>welche Christen sein wollen, aber schlecht danach aussehen;</w:t>
      </w:r>
      <w:r>
        <w:br/>
        <w:t>aber daran können sich diejenigen zurechtweisen, welche verfolgen, und die Guten sich stärken,</w:t>
      </w:r>
      <w:r>
        <w:br/>
        <w:t>daß sich weder in der heiligen Schrift noch aus der Vernunft findet,</w:t>
      </w:r>
      <w:r>
        <w:br/>
        <w:t>daß die Heiligen irgend jemand verfolgten noch in's Gefängniß würfen;</w:t>
      </w:r>
      <w:r>
        <w:br/>
        <w:t>aber nach den Aposteln waren einige Lehrer,</w:t>
      </w:r>
      <w:r>
        <w:br/>
        <w:t>welche den Weg Christi unseres Erlösers wiesen.</w:t>
      </w:r>
      <w:r>
        <w:br/>
        <w:t>Aber noch finden sich einige in der gegenwärtigen Zeit,</w:t>
      </w:r>
      <w:r>
        <w:br/>
        <w:t>welche wenigen unter dem Volke bekannt sind,</w:t>
      </w:r>
      <w:r>
        <w:br/>
        <w:t>den Weg Jesu Christi möchten sie gar gerne weisen,</w:t>
      </w:r>
      <w:r>
        <w:br/>
        <w:t>aber so sehr werden sie verfolgt, daß sie es kaum thun können;</w:t>
      </w:r>
      <w:r>
        <w:br/>
        <w:t>so sehr sind die falschen Christen vom Irrthum verblendet,</w:t>
      </w:r>
      <w:r>
        <w:br/>
        <w:t>und mehr als die anderen diejenigen, welche Hirten sein sollen,</w:t>
      </w:r>
      <w:r>
        <w:br/>
        <w:t>da sie diejenigen verfolgen und tödten, welche besser sind,</w:t>
      </w:r>
      <w:r>
        <w:br/>
        <w:t>und die Falschen und die Betrüger in Frieden lassen!</w:t>
      </w:r>
      <w:r>
        <w:br/>
        <w:t>Aber daran kann man erkennen, daß sie nicht gute Hirten sind,</w:t>
      </w:r>
      <w:r>
        <w:br/>
        <w:t>daß sie die Schaafe nicht lieben außer um des Vließes willen;</w:t>
      </w:r>
      <w:r>
        <w:br/>
        <w:t>aber die Schrift sagt, und wir können es sehen,</w:t>
      </w:r>
      <w:r>
        <w:br/>
        <w:t>daß, wenn es einen Guten unter ihnen giebt, welcher Jesus Christus liebt und fürchtet,</w:t>
      </w:r>
      <w:r>
        <w:br/>
        <w:t>der nicht fluchen, noch schwören, noch lügen will,</w:t>
      </w:r>
      <w:r>
        <w:br/>
        <w:t>noch ehebrechen, noch tödten, noch nehmen von fremdem Gut,</w:t>
      </w:r>
      <w:r>
        <w:br/>
        <w:t>noch sich rächen an seinen Feinden,</w:t>
      </w:r>
      <w:r>
        <w:br/>
        <w:t xml:space="preserve">sie sagen, daß er Waldenser ist und strafenswerth, </w:t>
      </w:r>
      <w:r>
        <w:br/>
        <w:t>und für ihn eine Beschuldigung finden in Lüge und Trug,</w:t>
      </w:r>
      <w:r>
        <w:br/>
        <w:t>wie sie das nehmen könnten, was er durch seine gerecht Mühseligkeit hat;</w:t>
      </w:r>
      <w:r>
        <w:br/>
        <w:t>aber gar sehr kräftigt sich der, welcher zur Ehre des Herrn leidet,</w:t>
      </w:r>
      <w:r>
        <w:br/>
        <w:t>denn das Himmelreich wird ihm bereitet sein beim Scheiden aus dieser Welt:</w:t>
      </w:r>
      <w:r>
        <w:br/>
        <w:t>dann wird er große Herrlichkeit haben, wenn er Unehre gehabt hat;</w:t>
      </w:r>
      <w:r>
        <w:br/>
        <w:t>aber darin ist ihre Bosheit offenbar,</w:t>
      </w:r>
      <w:r>
        <w:br/>
        <w:t>daß, wenn jemand fluchen und schwören und lügen will,</w:t>
      </w:r>
      <w:r>
        <w:br/>
        <w:t>und auf Wucher leihen und tödten und ehebrechen,</w:t>
      </w:r>
      <w:r>
        <w:br/>
        <w:t>und sich an denen rächen, welche ihm Uebeles thun,</w:t>
      </w:r>
      <w:r>
        <w:br/>
        <w:t>sie sagen, daß er ein Ehrenmann ist und für einen rechtlichen Mann geachtet;</w:t>
      </w:r>
      <w:r>
        <w:br/>
        <w:t>aber am Ende hüte er sich, daß er nicht getäuscht werde:</w:t>
      </w:r>
      <w:r>
        <w:br/>
        <w:t>wann die Krankheit ihn quält, so daß er kaum reden kann,</w:t>
      </w:r>
      <w:r>
        <w:br/>
        <w:t>verlangt er den Priester und will beichten;</w:t>
      </w:r>
      <w:r>
        <w:br/>
        <w:t>aber nach der Schrift hat er zu lange gezögert, welche sagt:</w:t>
      </w:r>
      <w:r>
        <w:br/>
        <w:t>„Gesund und wohl beichte, und warte nicht bis zum Ende.“</w:t>
      </w:r>
      <w:r>
        <w:br/>
        <w:t>Der Priester fragt ihn, ob er keine Sünde hat;</w:t>
      </w:r>
      <w:r>
        <w:br/>
        <w:t xml:space="preserve">zwei Worte oder drei </w:t>
      </w:r>
      <w:r w:rsidR="004A487C">
        <w:t>erwidert</w:t>
      </w:r>
      <w:r>
        <w:t xml:space="preserve"> er, und hat schnell abgethan.</w:t>
      </w:r>
      <w:r>
        <w:br/>
        <w:t>Wohl sagt ihm der Priester, daß er nicht losgesprochen werden kann,</w:t>
      </w:r>
      <w:r>
        <w:br/>
        <w:t xml:space="preserve">wenn er nicht alles fremde Gut </w:t>
      </w:r>
      <w:r w:rsidR="004A487C">
        <w:t>zurückgibt</w:t>
      </w:r>
      <w:r>
        <w:t xml:space="preserve"> und seine Vergehen wieder gut macht.</w:t>
      </w:r>
      <w:r>
        <w:br/>
        <w:t>Aber wann er dies hört, so hat er großes Bedenken,</w:t>
      </w:r>
      <w:r>
        <w:br/>
        <w:t xml:space="preserve">und denkt bei sich, wenn er völlig </w:t>
      </w:r>
      <w:r w:rsidR="004A487C">
        <w:t>zurückgibt</w:t>
      </w:r>
      <w:r>
        <w:t>,</w:t>
      </w:r>
      <w:r>
        <w:br/>
        <w:t>was seinen Kindern bleiben wird, und was die Leute sagen werden;</w:t>
      </w:r>
      <w:r>
        <w:br/>
        <w:t>und empfiehlt seinen Kindern, daß sie seine Vergehen wieder gut machen,</w:t>
      </w:r>
      <w:r>
        <w:br/>
        <w:t>und macht einen Vertrag mit dem Priester, damit er losgesprochen werden könne:</w:t>
      </w:r>
      <w:r>
        <w:br/>
        <w:t>wenn er hundert Pfund vom fremden Gute hat oder auch zwei hundert,</w:t>
      </w:r>
      <w:r>
        <w:br/>
        <w:t>so läßt der Priester ihn frei für hundert Sols oder noch für weniger,</w:t>
      </w:r>
      <w:r>
        <w:br/>
        <w:t>und giebt ihm eine Ermahnung und verspricht ihm Vergebung;</w:t>
      </w:r>
      <w:r>
        <w:br/>
        <w:t>er solle Messe lesen lassen für sich und für seine Voreltern,</w:t>
      </w:r>
      <w:r>
        <w:br/>
        <w:t>und verspricht ihnen Vergebung sei es recht oder sei es schädlich:</w:t>
      </w:r>
      <w:r>
        <w:br/>
        <w:t>dann legt er ihm die Hand auf das Haupt;</w:t>
      </w:r>
      <w:r>
        <w:br/>
        <w:t>je mehr er ihm giebt, desto freundlicher ist er gegen ihn,</w:t>
      </w:r>
      <w:r>
        <w:br/>
        <w:t>und macht ihm die Meinung, daß er gar wohl losgesprochen ist;</w:t>
      </w:r>
      <w:r>
        <w:br/>
        <w:t>aber schlecht werden diejenigen entschädigt, an denen er das Unrecht geübt hat.</w:t>
      </w:r>
      <w:r>
        <w:br/>
        <w:t>Aber er wird in solcher Lossprechung betrogen werden;</w:t>
      </w:r>
      <w:r>
        <w:br/>
        <w:t>und derjenige, welcher sie glauben macht, begeht dabei eine Todsünde.</w:t>
      </w:r>
      <w:r>
        <w:br/>
        <w:t>Aber ich wage es zu sagen, denn es ist in Wahrheit,</w:t>
      </w:r>
      <w:r>
        <w:br/>
        <w:t>daß alle Päbste, welche von Sylvester bis zu diesem (gegenwärtigen) waren,</w:t>
      </w:r>
      <w:r>
        <w:br/>
        <w:t>und alle Kardinäle und alle Bischöfe und alle Aebte,</w:t>
      </w:r>
      <w:r>
        <w:br/>
        <w:t>alle diese zusammen nicht so viel Macht haben,</w:t>
      </w:r>
      <w:r>
        <w:br/>
        <w:t>daß sie eine einzige Todsünde vergeben können:</w:t>
      </w:r>
      <w:r>
        <w:br/>
        <w:t xml:space="preserve">Gott allein </w:t>
      </w:r>
      <w:r w:rsidR="004A487C">
        <w:t>vergibt</w:t>
      </w:r>
      <w:r>
        <w:t xml:space="preserve">, da ein anderer es nicht thun kann. </w:t>
      </w:r>
    </w:p>
    <w:p w14:paraId="1F94EB3E" w14:textId="77777777" w:rsidR="00400F13" w:rsidRDefault="00400F13" w:rsidP="00400F13">
      <w:pPr>
        <w:pStyle w:val="StandardWeb"/>
      </w:pPr>
      <w:r>
        <w:t>Aber das müssen diejenigen thun, welche Hirten sind:</w:t>
      </w:r>
      <w:r>
        <w:br/>
        <w:t>predigen müssen sie dem Volke und im Gebete verharren,</w:t>
      </w:r>
      <w:r>
        <w:br/>
        <w:t>und sie oft mit göttlicher Lehre speisen,</w:t>
      </w:r>
      <w:r>
        <w:br/>
        <w:t>und die Sünder strafen, indem sie ihnen Zucht angedeihen lassen,</w:t>
      </w:r>
      <w:r>
        <w:br/>
        <w:t xml:space="preserve">das heißt wahre Vermahnung, daß sie Reue haben, </w:t>
      </w:r>
      <w:r>
        <w:br/>
        <w:t>rückhaltlos beichten ohne irgend eine Auslassung,</w:t>
      </w:r>
      <w:r>
        <w:br/>
        <w:t>und daß sie Buße thun, im gegenwärtigen Leben,</w:t>
      </w:r>
      <w:r>
        <w:br/>
        <w:t>durch Fasten, Almosengeben und Beten aus inbrünstigem Herzen;</w:t>
      </w:r>
      <w:r>
        <w:br/>
        <w:t>denn durch diese Dinge erlangt Erlösung die Seele</w:t>
      </w:r>
      <w:r>
        <w:br/>
        <w:t>von uns armen Christen, die wir gesündigt haben;</w:t>
      </w:r>
      <w:r>
        <w:br/>
        <w:t>das Gesetz Jesu Christi haben wir verlassen,</w:t>
      </w:r>
      <w:r>
        <w:br/>
        <w:t>denn wir haben nicht Furcht noch Glauben noch Liebe:</w:t>
      </w:r>
      <w:r>
        <w:br/>
        <w:t>zu bereuten geziemt uns und wir dürfen dabei nicht zögern;</w:t>
      </w:r>
      <w:r>
        <w:br/>
        <w:t>mit Weinen und mit Buße geziemt es uns gut zu machen</w:t>
      </w:r>
      <w:r>
        <w:br/>
        <w:t>den Frevel, welchen wir durch drei Todsünden begangen haben,</w:t>
      </w:r>
      <w:r>
        <w:br/>
        <w:t>durch Begier des Auges und durch Lust des Fleisches</w:t>
      </w:r>
      <w:r>
        <w:br/>
        <w:t>und durch Hochmuth des Lebens, weshalb wir die Bosheiten verübt haben;</w:t>
      </w:r>
      <w:r>
        <w:br/>
        <w:t>denn auf diesem Wege müssen wir fortgehen und verharren,</w:t>
      </w:r>
      <w:r>
        <w:br/>
        <w:t>wenn wir Jesus Christus lieben und nachfolgen wollen,</w:t>
      </w:r>
      <w:r>
        <w:br/>
        <w:t>geistliche Armuth müssen wir von Herzen bewahren,</w:t>
      </w:r>
      <w:r>
        <w:br/>
        <w:t>und Keuschheit lieben, und Gott demüthig dienen;</w:t>
      </w:r>
      <w:r>
        <w:br/>
        <w:t>dann würden wir dem Wege Jesu Christi folgen,</w:t>
      </w:r>
      <w:r>
        <w:br/>
        <w:t xml:space="preserve">und würden den Sieg über unsere Feinde erlangen. </w:t>
      </w:r>
    </w:p>
    <w:p w14:paraId="2F115B34" w14:textId="77777777" w:rsidR="00400F13" w:rsidRDefault="00400F13" w:rsidP="00400F13">
      <w:pPr>
        <w:pStyle w:val="StandardWeb"/>
      </w:pPr>
      <w:r>
        <w:t>Kurz wird in dieser Lehre gehandelt</w:t>
      </w:r>
      <w:r>
        <w:br/>
        <w:t>von den drei Gesetzen, welche Gott der Welt gab.</w:t>
      </w:r>
      <w:r>
        <w:br/>
        <w:t>Das erste Gesetz belehrt den, welcher Sinn und Vernunft hat,</w:t>
      </w:r>
      <w:r>
        <w:br/>
        <w:t>das heißt Gott erkennen und seinen Schöpfer ehren;</w:t>
      </w:r>
      <w:r>
        <w:br/>
        <w:t>denn der, welcher Verstand hat, kann bei sich denken,</w:t>
      </w:r>
      <w:r>
        <w:br/>
        <w:t>daß er sich nicht geschaffen hat, noch die Anderen eben so wenig:</w:t>
      </w:r>
      <w:r>
        <w:br/>
        <w:t>daraus kann der, welcher Sinn und Vernunft hat, erkennen,</w:t>
      </w:r>
      <w:r>
        <w:br/>
        <w:t>daß es ein Herr Gott ist, welcher die Welt geschaffen hat;</w:t>
      </w:r>
      <w:r>
        <w:br/>
        <w:t>und ihn erkennend, müssen wir ihn gar sehr verehren,</w:t>
      </w:r>
      <w:r>
        <w:br/>
        <w:t xml:space="preserve">denn diejenigen wurden verdammt, welche es nicht thun wollten. </w:t>
      </w:r>
    </w:p>
    <w:p w14:paraId="47E49DC7" w14:textId="77777777" w:rsidR="00400F13" w:rsidRDefault="00400F13" w:rsidP="00400F13">
      <w:pPr>
        <w:pStyle w:val="StandardWeb"/>
      </w:pPr>
      <w:r>
        <w:t>Aber das zweite Gesetz, welches Gott Mosen gab,</w:t>
      </w:r>
      <w:r>
        <w:br/>
        <w:t>lehrt uns an Gott zu halten und ihm eifrig zu dienen,</w:t>
      </w:r>
      <w:r>
        <w:br/>
        <w:t xml:space="preserve">denn er verdammt und bestraft jedermann, der ihn beleidigt. </w:t>
      </w:r>
    </w:p>
    <w:p w14:paraId="2885A480" w14:textId="77777777" w:rsidR="00400F13" w:rsidRDefault="00400F13" w:rsidP="00400F13">
      <w:pPr>
        <w:pStyle w:val="StandardWeb"/>
      </w:pPr>
      <w:r>
        <w:t>Aber das dritte Gesetz, welches jetzt in der gegenwärtigen Zeit gilt,</w:t>
      </w:r>
      <w:r>
        <w:br/>
        <w:t>lehrt uns Gott lieben aus gutem Herzen und rein dienen;</w:t>
      </w:r>
      <w:r>
        <w:br/>
        <w:t>denn Gott wartet auf den Sünder und giebt ihm Aufschub,</w:t>
      </w:r>
      <w:r>
        <w:br/>
        <w:t xml:space="preserve">damit er in dem gegenwärtigen Leben Buße thun könne. </w:t>
      </w:r>
    </w:p>
    <w:p w14:paraId="2A0487BC" w14:textId="77777777" w:rsidR="00400F13" w:rsidRDefault="00400F13" w:rsidP="00400F13">
      <w:pPr>
        <w:pStyle w:val="StandardWeb"/>
      </w:pPr>
      <w:r>
        <w:t>Ein anderes Gesetz sollen wir von nun an nicht mehr haben,</w:t>
      </w:r>
      <w:r>
        <w:br/>
        <w:t>außer Jesu Christo nachzufolgen und sein Wohlgefallen zu thun,</w:t>
      </w:r>
      <w:r>
        <w:br/>
        <w:t>und fest das zu halten, was er geboten hat,</w:t>
      </w:r>
      <w:r>
        <w:br/>
        <w:t>und gar umsichtig zu sein, wenn der Widerchrist kommen wird,</w:t>
      </w:r>
      <w:r>
        <w:br/>
        <w:t>damit wir weder an sein Thun noch an seine Rede glauben;</w:t>
      </w:r>
      <w:r>
        <w:br/>
        <w:t>denn, nach der Schrift, sind gegenwärtig viele Widerchristen geworden:</w:t>
      </w:r>
      <w:r>
        <w:br/>
        <w:t xml:space="preserve">denn Widerchristen sind alle diejenigen, welche Christo widerstreben. </w:t>
      </w:r>
    </w:p>
    <w:p w14:paraId="0AD80AD8" w14:textId="77777777" w:rsidR="00400F13" w:rsidRDefault="00400F13" w:rsidP="00400F13">
      <w:pPr>
        <w:pStyle w:val="StandardWeb"/>
      </w:pPr>
      <w:r>
        <w:t>Viele Zeichen und große Vorbedeutungen</w:t>
      </w:r>
      <w:r>
        <w:br/>
        <w:t>werden von dieser Zeit bis zum Tage des jüngsten Gerichtes geschehen;</w:t>
      </w:r>
      <w:r>
        <w:br/>
        <w:t>der Himmel und die Erde werden brennen, und alle Lebendigen werden sterben;</w:t>
      </w:r>
      <w:r>
        <w:br/>
        <w:t xml:space="preserve">dann werden alle auferstehen im ewigen Leben, </w:t>
      </w:r>
      <w:r>
        <w:br/>
        <w:t>und alle Gebäude werden geebnet werden.</w:t>
      </w:r>
      <w:r>
        <w:br/>
        <w:t>Dann wird das jüngste Gericht gehalten werden:</w:t>
      </w:r>
      <w:r>
        <w:br/>
        <w:t>Gott wird sein Volk theilen, nach dem was geschrieben steht;</w:t>
      </w:r>
      <w:r>
        <w:br/>
        <w:t>zu den Bösen wird er sagen: Weichet von mir,</w:t>
      </w:r>
      <w:r>
        <w:br/>
        <w:t>gehet in's höllische Feuer, welches nie mehr enden wird;</w:t>
      </w:r>
      <w:r>
        <w:br/>
        <w:t>durch drei harte Nothstände werdet ihr dort bedrängt werden,</w:t>
      </w:r>
      <w:r>
        <w:br/>
        <w:t>durch die Menge von Strafen und durch harte Marter</w:t>
      </w:r>
      <w:r>
        <w:br/>
        <w:t>und weil ihr unfehlbar verdammt sein werdet.</w:t>
      </w:r>
      <w:r>
        <w:br/>
        <w:t>Wovor uns Gott nach seinem Wohlgefallen bewahre,</w:t>
      </w:r>
      <w:r>
        <w:br/>
        <w:t>und er gebe uns das zu hören, was er den Seinen über kurz sagen wird,</w:t>
      </w:r>
      <w:r>
        <w:br/>
        <w:t>sagend: Kommet mit mir, Gesegnete meines Vaters,</w:t>
      </w:r>
      <w:r>
        <w:br/>
        <w:t>das Reich zu besitzen, welches euch vom Anbeginn der Welt bereitet ist,</w:t>
      </w:r>
      <w:r>
        <w:br/>
        <w:t xml:space="preserve">in welchem ihr Lust, Reichthümer und Ehren haben werdet. </w:t>
      </w:r>
    </w:p>
    <w:p w14:paraId="1D24C841" w14:textId="77777777" w:rsidR="00400F13" w:rsidRDefault="00400F13" w:rsidP="00400F13">
      <w:pPr>
        <w:pStyle w:val="StandardWeb"/>
      </w:pPr>
      <w:r>
        <w:t>Gefalle es dem Herrn, welcher die ganze Welt schuf,</w:t>
      </w:r>
      <w:r>
        <w:br/>
        <w:t xml:space="preserve">daß wir von ihm erwählt werden, um an seinem Hofe zu weilen! </w:t>
      </w:r>
    </w:p>
    <w:p w14:paraId="2723198A" w14:textId="77777777" w:rsidR="00400F13" w:rsidRDefault="00400F13" w:rsidP="00400F13">
      <w:pPr>
        <w:pStyle w:val="StandardWeb"/>
      </w:pPr>
      <w:r>
        <w:t xml:space="preserve">Gott Dank. Amen. </w:t>
      </w:r>
    </w:p>
    <w:p w14:paraId="2C7D9F45" w14:textId="77777777" w:rsidR="0022039F" w:rsidRDefault="0022039F" w:rsidP="0022039F"/>
    <w:p w14:paraId="6A53D628" w14:textId="77777777" w:rsidR="00D5498D" w:rsidRPr="00D5498D" w:rsidRDefault="007166CE" w:rsidP="008E63BE">
      <w:pPr>
        <w:pStyle w:val="berschrift1"/>
      </w:pPr>
      <w:r>
        <w:br w:type="page"/>
      </w:r>
      <w:r w:rsidR="00D5498D" w:rsidRPr="00D5498D">
        <w:t>Quellen:</w:t>
      </w:r>
    </w:p>
    <w:p w14:paraId="2D4BB0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BB71F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3DDE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92C99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4D60E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C8C5C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C89CF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3A8B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0CF4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FCEF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7AC12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FFDA8C" w14:textId="56ED012B" w:rsidR="00C35859" w:rsidRPr="00400F13" w:rsidRDefault="00C35859" w:rsidP="00400F13">
      <w:pPr>
        <w:spacing w:after="0" w:line="240" w:lineRule="auto"/>
        <w:rPr>
          <w:rFonts w:eastAsia="Times New Roman"/>
          <w:color w:val="000000"/>
          <w:szCs w:val="24"/>
          <w:lang w:eastAsia="de-DE"/>
        </w:rPr>
      </w:pPr>
    </w:p>
    <w:sectPr w:rsidR="00C35859" w:rsidRPr="00400F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4C"/>
    <w:rsid w:val="00082307"/>
    <w:rsid w:val="000C66E5"/>
    <w:rsid w:val="001F54C4"/>
    <w:rsid w:val="0022039F"/>
    <w:rsid w:val="00272484"/>
    <w:rsid w:val="00297F83"/>
    <w:rsid w:val="002E6D11"/>
    <w:rsid w:val="0031454C"/>
    <w:rsid w:val="00381C0C"/>
    <w:rsid w:val="00400F13"/>
    <w:rsid w:val="004A487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6E4D"/>
  <w15:chartTrackingRefBased/>
  <w15:docId w15:val="{C12F04E2-8B0B-41BA-BBFF-813029D1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00F1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106233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2428145">
      <w:bodyDiv w:val="1"/>
      <w:marLeft w:val="0"/>
      <w:marRight w:val="0"/>
      <w:marTop w:val="0"/>
      <w:marBottom w:val="0"/>
      <w:divBdr>
        <w:top w:val="none" w:sz="0" w:space="0" w:color="auto"/>
        <w:left w:val="none" w:sz="0" w:space="0" w:color="auto"/>
        <w:bottom w:val="none" w:sz="0" w:space="0" w:color="auto"/>
        <w:right w:val="none" w:sz="0" w:space="0" w:color="auto"/>
      </w:divBdr>
      <w:divsChild>
        <w:div w:id="193700852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4058</Words>
  <Characters>25570</Characters>
  <Application>Microsoft Office Word</Application>
  <DocSecurity>0</DocSecurity>
  <Lines>213</Lines>
  <Paragraphs>59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29569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2020-10-17T18:25:00Z</dcterms:created>
  <dcterms:modified xsi:type="dcterms:W3CDTF">2020-10-31T20:47:00Z</dcterms:modified>
  <dc:title>La Nobla leyçon</dc:title>
  <dc:creator>Waldenser</dc:creator>
  <cp:keywords>Bekenntnisse, Waldenser</cp:keywords>
  <dc:language>de</dc:language>
</cp:coreProperties>
</file>